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6D" w:rsidRPr="0094066D" w:rsidRDefault="00376886" w:rsidP="0094066D">
      <w:pPr>
        <w:pStyle w:val="Nagwek1"/>
        <w:jc w:val="right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b w:val="0"/>
          <w:i/>
          <w:color w:val="auto"/>
          <w:sz w:val="24"/>
          <w:szCs w:val="24"/>
          <w:lang w:val="pl-PL"/>
        </w:rPr>
        <w:t>Załącznik</w:t>
      </w:r>
      <w:r w:rsidR="0094066D" w:rsidRPr="0094066D">
        <w:rPr>
          <w:rFonts w:ascii="Times New Roman" w:hAnsi="Times New Roman" w:cs="Times New Roman"/>
          <w:b w:val="0"/>
          <w:i/>
          <w:color w:val="auto"/>
          <w:sz w:val="24"/>
          <w:szCs w:val="24"/>
          <w:lang w:val="pl-PL"/>
        </w:rPr>
        <w:t xml:space="preserve"> nr 3</w:t>
      </w:r>
    </w:p>
    <w:p w:rsidR="0094066D" w:rsidRPr="0094066D" w:rsidRDefault="0094066D" w:rsidP="0094066D">
      <w:pPr>
        <w:pStyle w:val="Nagwek1"/>
        <w:jc w:val="center"/>
        <w:rPr>
          <w:rFonts w:ascii="Times New Roman" w:hAnsi="Times New Roman" w:cs="Times New Roman"/>
          <w:color w:val="auto"/>
          <w:szCs w:val="24"/>
          <w:lang w:val="pl-PL"/>
        </w:rPr>
      </w:pPr>
      <w:r w:rsidRPr="0094066D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</w:r>
      <w:r w:rsidRPr="0094066D">
        <w:rPr>
          <w:rFonts w:ascii="Times New Roman" w:hAnsi="Times New Roman" w:cs="Times New Roman"/>
          <w:color w:val="auto"/>
          <w:szCs w:val="24"/>
          <w:lang w:val="pl-PL"/>
        </w:rPr>
        <w:t>OPIS TECHNICZNY PRODUKTU</w:t>
      </w:r>
    </w:p>
    <w:p w:rsidR="0094066D" w:rsidRPr="0094066D" w:rsidRDefault="00376886" w:rsidP="0094066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do </w:t>
      </w:r>
      <w:r w:rsidR="0094066D" w:rsidRPr="0094066D">
        <w:rPr>
          <w:rFonts w:ascii="Times New Roman" w:hAnsi="Times New Roman" w:cs="Times New Roman"/>
          <w:sz w:val="24"/>
          <w:szCs w:val="24"/>
          <w:lang w:val="pl-PL"/>
        </w:rPr>
        <w:t>zapytania ofertowego nr K.272.04.2025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Niniejszym przedstawiamy opis techniczny oferowanego produktu zgodnie 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z wymaganiami okr</w:t>
      </w:r>
      <w:r w:rsidR="0094066D" w:rsidRPr="0094066D">
        <w:rPr>
          <w:rFonts w:ascii="Times New Roman" w:hAnsi="Times New Roman" w:cs="Times New Roman"/>
          <w:sz w:val="24"/>
          <w:szCs w:val="24"/>
          <w:lang w:val="pl-PL"/>
        </w:rPr>
        <w:t>eślonymi w zapytaniu ofertowym.</w:t>
      </w:r>
    </w:p>
    <w:p w:rsidR="0094066D" w:rsidRPr="0094066D" w:rsidRDefault="0094066D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F0646" w:rsidRPr="0094066D" w:rsidRDefault="00376886" w:rsidP="0094066D">
      <w:pPr>
        <w:pStyle w:val="Nagwek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color w:val="auto"/>
          <w:sz w:val="24"/>
          <w:szCs w:val="24"/>
          <w:lang w:val="pl-PL"/>
        </w:rPr>
        <w:t>1. Dane identyfikacyjne oferowanego produktu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Nazwa producenta: ...........................................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..........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Model / typ urządzenia: ...........................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..........................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Rok produkcji: .............................................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Kraj pochodzenia: ...................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.........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.........................</w:t>
      </w:r>
    </w:p>
    <w:p w:rsidR="001F0646" w:rsidRPr="0094066D" w:rsidRDefault="00376886" w:rsidP="0094066D">
      <w:pPr>
        <w:pStyle w:val="Nagwek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color w:val="auto"/>
          <w:sz w:val="24"/>
          <w:szCs w:val="24"/>
          <w:lang w:val="pl-PL"/>
        </w:rPr>
        <w:t>2. Charakterystyka ogólna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Typ urządzenia (kosiarka samojezdna / traktor ogrodowy): .........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t>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Przeznaczenie: .................................................................</w:t>
      </w:r>
      <w:r w:rsidR="009C3112">
        <w:rPr>
          <w:rFonts w:ascii="Times New Roman" w:hAnsi="Times New Roman" w:cs="Times New Roman"/>
          <w:sz w:val="24"/>
          <w:szCs w:val="24"/>
          <w:lang w:val="pl-PL"/>
        </w:rPr>
        <w:t>...................................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.................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Stan te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chniczny (fabrycznie nowy):  </w:t>
      </w:r>
      <w:r w:rsidRPr="0094066D">
        <w:rPr>
          <w:rFonts w:ascii="Segoe UI Symbol" w:hAnsi="Segoe UI Symbol" w:cs="Segoe UI Symbol"/>
          <w:sz w:val="24"/>
          <w:szCs w:val="24"/>
          <w:lang w:val="pl-PL"/>
        </w:rPr>
        <w:t>☐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 TAK   </w:t>
      </w:r>
      <w:r w:rsidRPr="0094066D">
        <w:rPr>
          <w:rFonts w:ascii="Segoe UI Symbol" w:hAnsi="Segoe UI Symbol" w:cs="Segoe UI Symbol"/>
          <w:sz w:val="24"/>
          <w:szCs w:val="24"/>
          <w:lang w:val="pl-PL"/>
        </w:rPr>
        <w:t>☐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 NIE</w:t>
      </w:r>
    </w:p>
    <w:p w:rsidR="001F0646" w:rsidRPr="0094066D" w:rsidRDefault="00376886" w:rsidP="0094066D">
      <w:pPr>
        <w:pStyle w:val="Nagwek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color w:val="auto"/>
          <w:sz w:val="24"/>
          <w:szCs w:val="24"/>
          <w:lang w:val="pl-PL"/>
        </w:rPr>
        <w:t>3. Dane techniczne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45"/>
        <w:gridCol w:w="5002"/>
      </w:tblGrid>
      <w:tr w:rsidR="0094066D" w:rsidRPr="0094066D" w:rsidTr="0094066D">
        <w:tc>
          <w:tcPr>
            <w:tcW w:w="675" w:type="dxa"/>
          </w:tcPr>
          <w:p w:rsidR="0094066D" w:rsidRPr="0094066D" w:rsidRDefault="0094066D" w:rsidP="0094066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LP.</w:t>
            </w: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PARAMETR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PARAMETR OFEROWANY</w:t>
            </w: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Rodzaj silnika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Moc silnika (KM)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Pojemność silnika (cm³)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Chłodzenie silnika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Napęd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Szerokość koszenia (cm)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Liczba noży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Regulacja wysokości koszenia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Zakres wysokości koszenia (mm)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System zbierania trawy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Pojemność kosza (l)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Opróżnianie kosza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Pojemność zbiornika paliwa (l)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94066D" w:rsidRPr="0094066D" w:rsidTr="0094066D">
        <w:tc>
          <w:tcPr>
            <w:tcW w:w="675" w:type="dxa"/>
          </w:tcPr>
          <w:p w:rsidR="0094066D" w:rsidRPr="009C3112" w:rsidRDefault="0094066D" w:rsidP="009C3112">
            <w:pPr>
              <w:pStyle w:val="Akapitzlist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645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4066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Masa urządzenia (kg)</w:t>
            </w:r>
          </w:p>
        </w:tc>
        <w:tc>
          <w:tcPr>
            <w:tcW w:w="5002" w:type="dxa"/>
          </w:tcPr>
          <w:p w:rsidR="0094066D" w:rsidRPr="0094066D" w:rsidRDefault="0094066D" w:rsidP="0094066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94066D" w:rsidRDefault="0094066D" w:rsidP="0094066D">
      <w:pPr>
        <w:pStyle w:val="Nagwek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</w:p>
    <w:p w:rsidR="001F0646" w:rsidRPr="0094066D" w:rsidRDefault="00376886" w:rsidP="0094066D">
      <w:pPr>
        <w:pStyle w:val="Nagwek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color w:val="auto"/>
          <w:sz w:val="24"/>
          <w:szCs w:val="24"/>
          <w:lang w:val="pl-PL"/>
        </w:rPr>
        <w:t>4. Gwarancja i serwis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Okres gwarancji (miesiące): ..............................................................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Serwis gwarancyjny na terenie Polski:  </w:t>
      </w:r>
      <w:r w:rsidRPr="0094066D">
        <w:rPr>
          <w:rFonts w:ascii="Segoe UI Symbol" w:hAnsi="Segoe UI Symbol" w:cs="Segoe UI Symbol"/>
          <w:sz w:val="24"/>
          <w:szCs w:val="24"/>
          <w:lang w:val="pl-PL"/>
        </w:rPr>
        <w:t>☐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 TAK   </w:t>
      </w:r>
      <w:r w:rsidRPr="0094066D">
        <w:rPr>
          <w:rFonts w:ascii="Segoe UI Symbol" w:hAnsi="Segoe UI Symbol" w:cs="Segoe UI Symbol"/>
          <w:sz w:val="24"/>
          <w:szCs w:val="24"/>
          <w:lang w:val="pl-PL"/>
        </w:rPr>
        <w:t>☐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 NIE</w:t>
      </w:r>
    </w:p>
    <w:p w:rsidR="001F0646" w:rsidRP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Dostępność części zamiennych:  </w:t>
      </w:r>
      <w:r w:rsidRPr="0094066D">
        <w:rPr>
          <w:rFonts w:ascii="Segoe UI Symbol" w:hAnsi="Segoe UI Symbol" w:cs="Segoe UI Symbol"/>
          <w:sz w:val="24"/>
          <w:szCs w:val="24"/>
          <w:lang w:val="pl-PL"/>
        </w:rPr>
        <w:t>☐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 TAK   </w:t>
      </w:r>
      <w:r w:rsidRPr="0094066D">
        <w:rPr>
          <w:rFonts w:ascii="Segoe UI Symbol" w:hAnsi="Segoe UI Symbol" w:cs="Segoe UI Symbol"/>
          <w:sz w:val="24"/>
          <w:szCs w:val="24"/>
          <w:lang w:val="pl-PL"/>
        </w:rPr>
        <w:t>☐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 xml:space="preserve"> NIE</w:t>
      </w:r>
    </w:p>
    <w:p w:rsidR="001F0646" w:rsidRPr="0094066D" w:rsidRDefault="00376886" w:rsidP="0094066D">
      <w:pPr>
        <w:pStyle w:val="Nagwek2"/>
        <w:spacing w:before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color w:val="auto"/>
          <w:sz w:val="24"/>
          <w:szCs w:val="24"/>
          <w:lang w:val="pl-PL"/>
        </w:rPr>
        <w:t>5. Oświadczenie Wykonawcy</w:t>
      </w:r>
    </w:p>
    <w:p w:rsidR="0094066D" w:rsidRDefault="00376886" w:rsidP="009406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t>Oświadczam, że oferowany produkt spełnia wszystkie wymagania określone w</w:t>
      </w:r>
      <w:r w:rsidR="0094066D">
        <w:rPr>
          <w:rFonts w:ascii="Times New Roman" w:hAnsi="Times New Roman" w:cs="Times New Roman"/>
          <w:sz w:val="24"/>
          <w:szCs w:val="24"/>
          <w:lang w:val="pl-PL"/>
        </w:rPr>
        <w:t xml:space="preserve"> zapytaniu ofertowym nr K.272.04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.2025 oraz że podane informacje są zgodne ze stanem faktycznym.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br/>
      </w:r>
    </w:p>
    <w:p w:rsidR="00376886" w:rsidRDefault="00376886" w:rsidP="0094066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94066D" w:rsidRDefault="00376886" w:rsidP="0094066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94066D">
        <w:rPr>
          <w:rFonts w:ascii="Times New Roman" w:hAnsi="Times New Roman" w:cs="Times New Roman"/>
          <w:sz w:val="24"/>
          <w:szCs w:val="24"/>
          <w:lang w:val="pl-PL"/>
        </w:rPr>
        <w:br/>
        <w:t>Miejscowość i da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ta: ............................................................</w:t>
      </w:r>
      <w:r w:rsidR="0094066D">
        <w:rPr>
          <w:rFonts w:ascii="Times New Roman" w:hAnsi="Times New Roman" w:cs="Times New Roman"/>
          <w:sz w:val="24"/>
          <w:szCs w:val="24"/>
          <w:lang w:val="pl-PL"/>
        </w:rPr>
        <w:t>...............</w:t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t>..</w:t>
      </w:r>
    </w:p>
    <w:p w:rsidR="00376886" w:rsidRDefault="00376886" w:rsidP="0094066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376886" w:rsidRDefault="00376886" w:rsidP="0094066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1F0646" w:rsidRPr="0094066D" w:rsidRDefault="00376886" w:rsidP="0094066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 w:rsidRPr="0094066D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94066D">
        <w:rPr>
          <w:rFonts w:ascii="Times New Roman" w:hAnsi="Times New Roman" w:cs="Times New Roman"/>
          <w:sz w:val="24"/>
          <w:szCs w:val="24"/>
          <w:lang w:val="pl-PL"/>
        </w:rPr>
        <w:br/>
        <w:t>Podpis i pieczęć Wykonawcy: ..............................................................</w:t>
      </w:r>
    </w:p>
    <w:sectPr w:rsidR="001F0646" w:rsidRPr="0094066D" w:rsidSect="009C3112">
      <w:pgSz w:w="12240" w:h="15840"/>
      <w:pgMar w:top="1134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266AF8"/>
    <w:multiLevelType w:val="hybridMultilevel"/>
    <w:tmpl w:val="F3128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F0646"/>
    <w:rsid w:val="0029639D"/>
    <w:rsid w:val="00326F90"/>
    <w:rsid w:val="00376886"/>
    <w:rsid w:val="0094066D"/>
    <w:rsid w:val="009C311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3363B5"/>
  <w14:defaultImageDpi w14:val="300"/>
  <w15:docId w15:val="{0D4EBF79-594A-4632-832D-067937EB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126751-8C27-4CD4-AC4C-767E6408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OSIR Brzostek</cp:lastModifiedBy>
  <cp:revision>4</cp:revision>
  <dcterms:created xsi:type="dcterms:W3CDTF">2025-12-15T22:07:00Z</dcterms:created>
  <dcterms:modified xsi:type="dcterms:W3CDTF">2025-12-15T22:13:00Z</dcterms:modified>
  <cp:category/>
</cp:coreProperties>
</file>